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6162C" w14:textId="0EF580ED" w:rsidR="00B47C8C" w:rsidRPr="00B47C8C" w:rsidRDefault="00A34C81" w:rsidP="00B47C8C">
      <w:pPr>
        <w:jc w:val="center"/>
        <w:rPr>
          <w:rFonts w:ascii="Arial" w:hAnsi="Arial" w:cs="Arial"/>
          <w:b/>
          <w:bCs/>
          <w:lang w:val="es-ES"/>
        </w:rPr>
      </w:pPr>
      <w:r>
        <w:rPr>
          <w:rFonts w:ascii="Arial" w:hAnsi="Arial" w:cs="Arial"/>
          <w:b/>
          <w:lang w:val="es-ES"/>
        </w:rPr>
        <w:t xml:space="preserve">ANEXO </w:t>
      </w:r>
      <w:r w:rsidR="00D6156C">
        <w:rPr>
          <w:rFonts w:ascii="Arial" w:hAnsi="Arial" w:cs="Arial"/>
          <w:b/>
          <w:lang w:val="es-ES"/>
        </w:rPr>
        <w:t>7</w:t>
      </w:r>
      <w:r>
        <w:rPr>
          <w:rFonts w:ascii="Arial" w:hAnsi="Arial" w:cs="Arial"/>
          <w:b/>
          <w:lang w:val="es-ES"/>
        </w:rPr>
        <w:t xml:space="preserve"> - </w:t>
      </w:r>
      <w:r w:rsidR="00B47C8C" w:rsidRPr="00B47C8C">
        <w:rPr>
          <w:rFonts w:ascii="Arial" w:hAnsi="Arial" w:cs="Arial"/>
          <w:b/>
          <w:bCs/>
          <w:lang w:val="es-ES"/>
        </w:rPr>
        <w:t xml:space="preserve">DECLARACIÓN RESPONSABLE </w:t>
      </w:r>
      <w:r w:rsidR="00D6156C">
        <w:rPr>
          <w:rFonts w:ascii="Arial" w:hAnsi="Arial" w:cs="Arial"/>
          <w:b/>
          <w:bCs/>
          <w:lang w:val="es-ES"/>
        </w:rPr>
        <w:t>ACTUACIONES SUBCONTRATADAS</w:t>
      </w:r>
    </w:p>
    <w:p w14:paraId="73243E74" w14:textId="77777777" w:rsidR="00A34C81" w:rsidRPr="00A34C81" w:rsidRDefault="00A34C81" w:rsidP="00A34C81">
      <w:pPr>
        <w:rPr>
          <w:rFonts w:ascii="Arial" w:hAnsi="Arial" w:cs="Arial"/>
          <w:b/>
          <w:lang w:val="es-ES"/>
        </w:rPr>
      </w:pPr>
      <w:bookmarkStart w:id="0" w:name="_GoBack"/>
      <w:bookmarkEnd w:id="0"/>
    </w:p>
    <w:p w14:paraId="507CEB31" w14:textId="77777777" w:rsidR="00A34C81" w:rsidRPr="00A34C81" w:rsidRDefault="00A34C81" w:rsidP="00A34C81">
      <w:pPr>
        <w:rPr>
          <w:rFonts w:ascii="Arial" w:hAnsi="Arial" w:cs="Arial"/>
          <w:lang w:val="es-ES"/>
        </w:rPr>
      </w:pPr>
      <w:r w:rsidRPr="00A34C81">
        <w:rPr>
          <w:rFonts w:ascii="Arial" w:hAnsi="Arial" w:cs="Arial"/>
          <w:b/>
          <w:lang w:val="es-ES"/>
        </w:rPr>
        <w:t xml:space="preserve">Nº EXPEDIENTE:  </w:t>
      </w:r>
      <w:sdt>
        <w:sdtPr>
          <w:rPr>
            <w:rFonts w:ascii="Arial" w:hAnsi="Arial" w:cs="Arial"/>
            <w:lang w:val="es-ES"/>
          </w:rPr>
          <w:id w:val="-277422976"/>
          <w:placeholder>
            <w:docPart w:val="8F4D24E9CAAC44EF86E3692DD10ED024"/>
          </w:placeholder>
          <w:showingPlcHdr/>
        </w:sdtPr>
        <w:sdtEndPr/>
        <w:sdtContent>
          <w:r w:rsidRPr="00A34C81">
            <w:rPr>
              <w:rFonts w:ascii="Arial" w:hAnsi="Arial" w:cs="Arial"/>
              <w:lang w:val="es-ES"/>
            </w:rPr>
            <w:t>Haga clic o pulse aquí para escribir texto.</w:t>
          </w:r>
        </w:sdtContent>
      </w:sdt>
    </w:p>
    <w:p w14:paraId="635784CD" w14:textId="77777777" w:rsidR="00A34C81" w:rsidRPr="00A34C81" w:rsidRDefault="00A34C81" w:rsidP="00A34C81">
      <w:pPr>
        <w:rPr>
          <w:rFonts w:ascii="Arial" w:hAnsi="Arial" w:cs="Arial"/>
          <w:lang w:val="es-ES"/>
        </w:rPr>
      </w:pPr>
      <w:r w:rsidRPr="00A34C81">
        <w:rPr>
          <w:rFonts w:ascii="Arial" w:hAnsi="Arial" w:cs="Arial"/>
          <w:b/>
          <w:lang w:val="es-ES"/>
        </w:rPr>
        <w:t>NOMBRE DEL PROYECTO:</w:t>
      </w:r>
      <w:r w:rsidRPr="00A34C81">
        <w:rPr>
          <w:rFonts w:ascii="Arial" w:hAnsi="Arial" w:cs="Arial"/>
          <w:lang w:val="es-ES"/>
        </w:rPr>
        <w:t xml:space="preserve"> </w:t>
      </w:r>
      <w:sdt>
        <w:sdtPr>
          <w:rPr>
            <w:rFonts w:ascii="Arial" w:hAnsi="Arial" w:cs="Arial"/>
            <w:lang w:val="es-ES"/>
          </w:rPr>
          <w:id w:val="532694730"/>
          <w:placeholder>
            <w:docPart w:val="8F4D24E9CAAC44EF86E3692DD10ED024"/>
          </w:placeholder>
          <w:showingPlcHdr/>
        </w:sdtPr>
        <w:sdtEndPr/>
        <w:sdtContent>
          <w:r w:rsidRPr="00A34C81">
            <w:rPr>
              <w:rFonts w:ascii="Arial" w:hAnsi="Arial" w:cs="Arial"/>
              <w:lang w:val="es-ES"/>
            </w:rPr>
            <w:t>Haga clic o pulse aquí para escribir texto.</w:t>
          </w:r>
        </w:sdtContent>
      </w:sdt>
    </w:p>
    <w:p w14:paraId="361DC399" w14:textId="5DF7F552" w:rsidR="00A34C81" w:rsidRPr="00A34C81" w:rsidRDefault="00A34C81" w:rsidP="00A34C81">
      <w:pPr>
        <w:rPr>
          <w:rFonts w:ascii="Arial" w:hAnsi="Arial" w:cs="Arial"/>
          <w:lang w:val="es-ES"/>
        </w:rPr>
      </w:pPr>
      <w:r>
        <w:rPr>
          <w:rFonts w:ascii="Arial" w:hAnsi="Arial" w:cs="Arial"/>
          <w:b/>
          <w:lang w:val="es-ES"/>
        </w:rPr>
        <w:t>MUNICIPIO/INFRAESTRUCTURA SUPRAMUNICIPAL:</w:t>
      </w:r>
      <w:r w:rsidRPr="00A34C81">
        <w:rPr>
          <w:rFonts w:ascii="Arial" w:hAnsi="Arial" w:cs="Arial"/>
          <w:lang w:val="es-ES"/>
        </w:rPr>
        <w:t xml:space="preserve"> </w:t>
      </w:r>
      <w:sdt>
        <w:sdtPr>
          <w:rPr>
            <w:rFonts w:ascii="Arial" w:hAnsi="Arial" w:cs="Arial"/>
            <w:lang w:val="es-ES"/>
          </w:rPr>
          <w:id w:val="6028344"/>
          <w:placeholder>
            <w:docPart w:val="5E820700DDAA44E9BDFF7E5F533DF2B9"/>
          </w:placeholder>
          <w:showingPlcHdr/>
        </w:sdtPr>
        <w:sdtEndPr/>
        <w:sdtContent>
          <w:r w:rsidRPr="00A34C81">
            <w:rPr>
              <w:rFonts w:ascii="Arial" w:hAnsi="Arial" w:cs="Arial"/>
              <w:lang w:val="es-ES"/>
            </w:rPr>
            <w:t>Haga clic o pulse aquí para escribir texto.</w:t>
          </w:r>
        </w:sdtContent>
      </w:sdt>
    </w:p>
    <w:p w14:paraId="1C044141" w14:textId="77777777" w:rsidR="00B47C8C" w:rsidRPr="00B47C8C" w:rsidRDefault="00B47C8C" w:rsidP="00B47C8C">
      <w:pPr>
        <w:rPr>
          <w:rFonts w:ascii="Arial" w:hAnsi="Arial" w:cs="Arial"/>
          <w:lang w:val="es-ES"/>
        </w:rPr>
      </w:pPr>
      <w:r w:rsidRPr="00B47C8C">
        <w:rPr>
          <w:rFonts w:ascii="Arial" w:hAnsi="Arial" w:cs="Arial"/>
          <w:lang w:val="es-ES"/>
        </w:rPr>
        <w:t xml:space="preserve">D./Dª </w:t>
      </w:r>
      <w:sdt>
        <w:sdtPr>
          <w:rPr>
            <w:rFonts w:ascii="Arial" w:hAnsi="Arial" w:cs="Arial"/>
            <w:lang w:val="es-ES"/>
          </w:rPr>
          <w:id w:val="377514201"/>
          <w:placeholder>
            <w:docPart w:val="610240267D3846D78035EC9E60BD4759"/>
          </w:placeholder>
          <w:showingPlcHdr/>
        </w:sdtPr>
        <w:sdtEndPr/>
        <w:sdtContent>
          <w:r w:rsidRPr="00B47C8C">
            <w:rPr>
              <w:rFonts w:ascii="Arial" w:hAnsi="Arial" w:cs="Arial"/>
              <w:lang w:val="es-ES"/>
            </w:rPr>
            <w:t>Haga clic o pulse aquí para escribir texto.</w:t>
          </w:r>
        </w:sdtContent>
      </w:sdt>
      <w:r w:rsidRPr="00B47C8C">
        <w:rPr>
          <w:rFonts w:ascii="Arial" w:hAnsi="Arial" w:cs="Arial"/>
          <w:lang w:val="es-ES"/>
        </w:rPr>
        <w:t xml:space="preserve">, con DNI </w:t>
      </w:r>
      <w:sdt>
        <w:sdtPr>
          <w:rPr>
            <w:rFonts w:ascii="Arial" w:hAnsi="Arial" w:cs="Arial"/>
            <w:lang w:val="es-ES"/>
          </w:rPr>
          <w:id w:val="-1643654047"/>
          <w:placeholder>
            <w:docPart w:val="610240267D3846D78035EC9E60BD4759"/>
          </w:placeholder>
          <w:showingPlcHdr/>
        </w:sdtPr>
        <w:sdtEndPr/>
        <w:sdtContent>
          <w:r w:rsidRPr="00B47C8C">
            <w:rPr>
              <w:rFonts w:ascii="Arial" w:hAnsi="Arial" w:cs="Arial"/>
              <w:lang w:val="es-ES"/>
            </w:rPr>
            <w:t>Haga clic o pulse aquí para escribir texto.</w:t>
          </w:r>
        </w:sdtContent>
      </w:sdt>
      <w:r w:rsidRPr="00B47C8C">
        <w:rPr>
          <w:rFonts w:ascii="Arial" w:hAnsi="Arial" w:cs="Arial"/>
          <w:lang w:val="es-ES"/>
        </w:rPr>
        <w:t xml:space="preserve">, en representación de la entidad </w:t>
      </w:r>
      <w:sdt>
        <w:sdtPr>
          <w:rPr>
            <w:rFonts w:ascii="Arial" w:hAnsi="Arial" w:cs="Arial"/>
            <w:lang w:val="es-ES"/>
          </w:rPr>
          <w:id w:val="-371301676"/>
          <w:placeholder>
            <w:docPart w:val="610240267D3846D78035EC9E60BD4759"/>
          </w:placeholder>
          <w:showingPlcHdr/>
        </w:sdtPr>
        <w:sdtEndPr/>
        <w:sdtContent>
          <w:r w:rsidRPr="00B47C8C">
            <w:rPr>
              <w:rFonts w:ascii="Arial" w:hAnsi="Arial" w:cs="Arial"/>
              <w:lang w:val="es-ES"/>
            </w:rPr>
            <w:t>Haga clic o pulse aquí para escribir texto.</w:t>
          </w:r>
        </w:sdtContent>
      </w:sdt>
      <w:r w:rsidRPr="00B47C8C">
        <w:rPr>
          <w:rFonts w:ascii="Arial" w:hAnsi="Arial" w:cs="Arial"/>
          <w:lang w:val="es-ES"/>
        </w:rPr>
        <w:t xml:space="preserve">, con NIF </w:t>
      </w:r>
      <w:sdt>
        <w:sdtPr>
          <w:rPr>
            <w:rFonts w:ascii="Arial" w:hAnsi="Arial" w:cs="Arial"/>
            <w:lang w:val="es-ES"/>
          </w:rPr>
          <w:id w:val="-1493324657"/>
          <w:placeholder>
            <w:docPart w:val="610240267D3846D78035EC9E60BD4759"/>
          </w:placeholder>
          <w:showingPlcHdr/>
        </w:sdtPr>
        <w:sdtEndPr/>
        <w:sdtContent>
          <w:r w:rsidRPr="00B47C8C">
            <w:rPr>
              <w:rFonts w:ascii="Arial" w:hAnsi="Arial" w:cs="Arial"/>
              <w:lang w:val="es-ES"/>
            </w:rPr>
            <w:t>Haga clic o pulse aquí para escribir texto.</w:t>
          </w:r>
        </w:sdtContent>
      </w:sdt>
      <w:r w:rsidRPr="00B47C8C">
        <w:rPr>
          <w:rFonts w:ascii="Arial" w:hAnsi="Arial" w:cs="Arial"/>
          <w:lang w:val="es-ES"/>
        </w:rPr>
        <w:t xml:space="preserve">, y domicilio fiscal en </w:t>
      </w:r>
      <w:sdt>
        <w:sdtPr>
          <w:rPr>
            <w:rFonts w:ascii="Arial" w:hAnsi="Arial" w:cs="Arial"/>
            <w:lang w:val="es-ES"/>
          </w:rPr>
          <w:id w:val="1170376036"/>
          <w:placeholder>
            <w:docPart w:val="610240267D3846D78035EC9E60BD4759"/>
          </w:placeholder>
          <w:showingPlcHdr/>
        </w:sdtPr>
        <w:sdtEndPr/>
        <w:sdtContent>
          <w:r w:rsidRPr="00B47C8C">
            <w:rPr>
              <w:rFonts w:ascii="Arial" w:hAnsi="Arial" w:cs="Arial"/>
              <w:lang w:val="es-ES"/>
            </w:rPr>
            <w:t>Haga clic o pulse aquí para escribir texto.</w:t>
          </w:r>
        </w:sdtContent>
      </w:sdt>
      <w:r w:rsidRPr="00B47C8C">
        <w:rPr>
          <w:rFonts w:ascii="Arial" w:hAnsi="Arial" w:cs="Arial"/>
          <w:lang w:val="es-ES"/>
        </w:rPr>
        <w:t>.</w:t>
      </w:r>
    </w:p>
    <w:p w14:paraId="0DF5AEC5" w14:textId="77777777" w:rsidR="00A34C81" w:rsidRPr="00A34C81" w:rsidRDefault="00A34C81" w:rsidP="00A34C81">
      <w:pPr>
        <w:rPr>
          <w:rFonts w:ascii="Arial" w:hAnsi="Arial" w:cs="Arial"/>
          <w:lang w:val="es-ES"/>
        </w:rPr>
      </w:pPr>
    </w:p>
    <w:p w14:paraId="253E744A" w14:textId="77777777" w:rsidR="00A34C81" w:rsidRPr="00384BD7" w:rsidRDefault="00A34C81" w:rsidP="00ED4932">
      <w:pPr>
        <w:jc w:val="both"/>
        <w:rPr>
          <w:rFonts w:ascii="Arial" w:hAnsi="Arial" w:cs="Arial"/>
          <w:b/>
          <w:lang w:val="es-ES"/>
        </w:rPr>
      </w:pPr>
      <w:r w:rsidRPr="00384BD7">
        <w:rPr>
          <w:rFonts w:ascii="Arial" w:hAnsi="Arial" w:cs="Arial"/>
          <w:b/>
          <w:lang w:val="es-ES"/>
        </w:rPr>
        <w:t>DECLARA</w:t>
      </w:r>
    </w:p>
    <w:p w14:paraId="10D867A6" w14:textId="77777777" w:rsidR="00384BD7" w:rsidRPr="00384BD7" w:rsidRDefault="00384BD7" w:rsidP="00ED4932">
      <w:pPr>
        <w:jc w:val="both"/>
        <w:rPr>
          <w:rFonts w:ascii="Arial" w:hAnsi="Arial" w:cs="Arial"/>
          <w:lang w:val="es-ES"/>
        </w:rPr>
      </w:pPr>
      <w:r w:rsidRPr="00384BD7">
        <w:rPr>
          <w:rFonts w:ascii="Arial" w:hAnsi="Arial" w:cs="Arial"/>
          <w:b/>
          <w:lang w:val="es-ES"/>
        </w:rPr>
        <w:t>PRIMERO.</w:t>
      </w:r>
      <w:r w:rsidRPr="00384BD7">
        <w:rPr>
          <w:rFonts w:ascii="Arial" w:hAnsi="Arial" w:cs="Arial"/>
          <w:lang w:val="es-ES"/>
        </w:rPr>
        <w:t xml:space="preserve"> Que la entidad a la que represento ha resultado beneficiaria de la SUBVENCIÓN PREVISTA EN EL 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OCTUBRE Y EL 4 DE NOVIEMBRE DE 2024.</w:t>
      </w:r>
    </w:p>
    <w:p w14:paraId="55B0B9F4" w14:textId="77777777" w:rsidR="00384BD7" w:rsidRPr="00384BD7" w:rsidRDefault="00384BD7" w:rsidP="00ED4932">
      <w:pPr>
        <w:jc w:val="both"/>
        <w:rPr>
          <w:rFonts w:ascii="Arial" w:hAnsi="Arial" w:cs="Arial"/>
          <w:lang w:val="es-ES"/>
        </w:rPr>
      </w:pPr>
      <w:r w:rsidRPr="00384BD7">
        <w:rPr>
          <w:rFonts w:ascii="Arial" w:hAnsi="Arial" w:cs="Arial"/>
          <w:b/>
          <w:lang w:val="es-ES"/>
        </w:rPr>
        <w:t>SEGUNDO.</w:t>
      </w:r>
      <w:r w:rsidRPr="00384BD7">
        <w:rPr>
          <w:rFonts w:ascii="Arial" w:hAnsi="Arial" w:cs="Arial"/>
          <w:lang w:val="es-ES"/>
        </w:rPr>
        <w:t xml:space="preserve"> Que para la ejecución de las actuaciones objeto de subvención se informa que la entidad (marcar lo que proceda): </w:t>
      </w:r>
    </w:p>
    <w:p w14:paraId="19BBEC88" w14:textId="77777777" w:rsidR="00384BD7" w:rsidRPr="00384BD7" w:rsidRDefault="001F1001" w:rsidP="00ED4932">
      <w:pPr>
        <w:jc w:val="both"/>
        <w:rPr>
          <w:rFonts w:ascii="Arial" w:hAnsi="Arial" w:cs="Arial"/>
          <w:bCs/>
          <w:lang w:val="es-ES"/>
        </w:rPr>
      </w:pPr>
      <w:sdt>
        <w:sdtPr>
          <w:rPr>
            <w:rFonts w:ascii="Arial" w:hAnsi="Arial" w:cs="Arial"/>
            <w:bCs/>
            <w:lang w:val="es-ES"/>
          </w:rPr>
          <w:id w:val="446972690"/>
          <w14:checkbox>
            <w14:checked w14:val="0"/>
            <w14:checkedState w14:val="2612" w14:font="MS Gothic"/>
            <w14:uncheckedState w14:val="2610" w14:font="MS Gothic"/>
          </w14:checkbox>
        </w:sdtPr>
        <w:sdtEndPr/>
        <w:sdtContent>
          <w:r w:rsidR="00384BD7" w:rsidRPr="00384BD7">
            <w:rPr>
              <w:rFonts w:ascii="Segoe UI Symbol" w:hAnsi="Segoe UI Symbol" w:cs="Segoe UI Symbol"/>
              <w:bCs/>
              <w:lang w:val="es-ES"/>
            </w:rPr>
            <w:t>☐</w:t>
          </w:r>
        </w:sdtContent>
      </w:sdt>
      <w:r w:rsidR="00384BD7" w:rsidRPr="00384BD7">
        <w:rPr>
          <w:rFonts w:ascii="Arial" w:hAnsi="Arial" w:cs="Arial"/>
          <w:bCs/>
          <w:lang w:val="es-ES"/>
        </w:rPr>
        <w:tab/>
        <w:t xml:space="preserve">NO ha subcontratado con terceros la ejecución parcial de las actuaciones objeto de subvención. </w:t>
      </w:r>
    </w:p>
    <w:p w14:paraId="666EAEB3" w14:textId="77777777" w:rsidR="00384BD7" w:rsidRPr="00384BD7" w:rsidRDefault="001F1001" w:rsidP="00ED4932">
      <w:pPr>
        <w:jc w:val="both"/>
        <w:rPr>
          <w:rFonts w:ascii="Arial" w:hAnsi="Arial" w:cs="Arial"/>
          <w:bCs/>
          <w:lang w:val="es-ES"/>
        </w:rPr>
      </w:pPr>
      <w:sdt>
        <w:sdtPr>
          <w:rPr>
            <w:rFonts w:ascii="Arial" w:hAnsi="Arial" w:cs="Arial"/>
            <w:bCs/>
            <w:lang w:val="es-ES"/>
          </w:rPr>
          <w:id w:val="1701667034"/>
          <w14:checkbox>
            <w14:checked w14:val="0"/>
            <w14:checkedState w14:val="2612" w14:font="MS Gothic"/>
            <w14:uncheckedState w14:val="2610" w14:font="MS Gothic"/>
          </w14:checkbox>
        </w:sdtPr>
        <w:sdtEndPr/>
        <w:sdtContent>
          <w:r w:rsidR="00384BD7" w:rsidRPr="00384BD7">
            <w:rPr>
              <w:rFonts w:ascii="Segoe UI Symbol" w:hAnsi="Segoe UI Symbol" w:cs="Segoe UI Symbol"/>
              <w:bCs/>
              <w:lang w:val="es-ES"/>
            </w:rPr>
            <w:t>☐</w:t>
          </w:r>
        </w:sdtContent>
      </w:sdt>
      <w:r w:rsidR="00384BD7" w:rsidRPr="00384BD7">
        <w:rPr>
          <w:rFonts w:ascii="Arial" w:hAnsi="Arial" w:cs="Arial"/>
          <w:bCs/>
          <w:lang w:val="es-ES"/>
        </w:rPr>
        <w:tab/>
        <w:t>SÍ ha subcontratado con terceros la ejecución parcial de las actuaciones objeto de subvención con los subcontratistas y por los importes que se detallan a continuación:</w:t>
      </w:r>
    </w:p>
    <w:p w14:paraId="3F3101E3" w14:textId="648B39D3" w:rsidR="00384BD7" w:rsidRDefault="00384BD7" w:rsidP="00ED4932">
      <w:pPr>
        <w:jc w:val="both"/>
        <w:rPr>
          <w:rFonts w:ascii="Arial" w:hAnsi="Arial" w:cs="Arial"/>
          <w:bCs/>
          <w:lang w:val="es-ES"/>
        </w:rPr>
      </w:pPr>
    </w:p>
    <w:p w14:paraId="4C3638E1" w14:textId="5730F8C9" w:rsidR="00384BD7" w:rsidRDefault="00384BD7" w:rsidP="00ED4932">
      <w:pPr>
        <w:jc w:val="both"/>
        <w:rPr>
          <w:rFonts w:ascii="Arial" w:hAnsi="Arial" w:cs="Arial"/>
          <w:bCs/>
          <w:lang w:val="es-ES"/>
        </w:rPr>
      </w:pPr>
    </w:p>
    <w:p w14:paraId="0CC52A30" w14:textId="77777777" w:rsidR="00384BD7" w:rsidRPr="00384BD7" w:rsidRDefault="00384BD7" w:rsidP="00ED4932">
      <w:pPr>
        <w:jc w:val="both"/>
        <w:rPr>
          <w:rFonts w:ascii="Arial" w:hAnsi="Arial" w:cs="Arial"/>
          <w:bCs/>
          <w:lang w:val="es-ES"/>
        </w:rPr>
      </w:pPr>
    </w:p>
    <w:tbl>
      <w:tblPr>
        <w:tblW w:w="5000" w:type="pct"/>
        <w:tblCellMar>
          <w:left w:w="70" w:type="dxa"/>
          <w:right w:w="70" w:type="dxa"/>
        </w:tblCellMar>
        <w:tblLook w:val="04A0" w:firstRow="1" w:lastRow="0" w:firstColumn="1" w:lastColumn="0" w:noHBand="0" w:noVBand="1"/>
      </w:tblPr>
      <w:tblGrid>
        <w:gridCol w:w="946"/>
        <w:gridCol w:w="946"/>
        <w:gridCol w:w="1690"/>
        <w:gridCol w:w="1137"/>
        <w:gridCol w:w="1062"/>
        <w:gridCol w:w="951"/>
        <w:gridCol w:w="951"/>
        <w:gridCol w:w="947"/>
      </w:tblGrid>
      <w:tr w:rsidR="00384BD7" w:rsidRPr="00384BD7" w14:paraId="789CF513" w14:textId="77777777" w:rsidTr="009F417E">
        <w:trPr>
          <w:trHeight w:val="1224"/>
        </w:trPr>
        <w:tc>
          <w:tcPr>
            <w:tcW w:w="550" w:type="pct"/>
            <w:tcBorders>
              <w:top w:val="single" w:sz="4" w:space="0" w:color="auto"/>
              <w:left w:val="single" w:sz="4" w:space="0" w:color="auto"/>
              <w:bottom w:val="single" w:sz="4" w:space="0" w:color="auto"/>
              <w:right w:val="single" w:sz="4" w:space="0" w:color="auto"/>
            </w:tcBorders>
            <w:shd w:val="clear" w:color="000000" w:fill="BDD7EE"/>
            <w:vAlign w:val="center"/>
          </w:tcPr>
          <w:p w14:paraId="56223AC7"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lastRenderedPageBreak/>
              <w:t>Cód. del contrato</w:t>
            </w:r>
          </w:p>
        </w:tc>
        <w:tc>
          <w:tcPr>
            <w:tcW w:w="550"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7A35D1E9"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t>Cód. Actuación</w:t>
            </w:r>
          </w:p>
        </w:tc>
        <w:tc>
          <w:tcPr>
            <w:tcW w:w="981"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7DC2CDE1"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t>Razón social del subcontratista</w:t>
            </w:r>
          </w:p>
        </w:tc>
        <w:tc>
          <w:tcPr>
            <w:tcW w:w="647"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356122DB"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t>NIF del subcontratista</w:t>
            </w:r>
          </w:p>
        </w:tc>
        <w:tc>
          <w:tcPr>
            <w:tcW w:w="617"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6A82F79C"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t>Nº factura</w:t>
            </w:r>
          </w:p>
        </w:tc>
        <w:tc>
          <w:tcPr>
            <w:tcW w:w="553"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3D620386"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t>Fecha de factura</w:t>
            </w:r>
          </w:p>
        </w:tc>
        <w:tc>
          <w:tcPr>
            <w:tcW w:w="552"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742DFC13"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t>Importe total factura</w:t>
            </w:r>
          </w:p>
        </w:tc>
        <w:tc>
          <w:tcPr>
            <w:tcW w:w="550"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232C6149" w14:textId="77777777" w:rsidR="00384BD7" w:rsidRPr="00384BD7" w:rsidRDefault="00384BD7" w:rsidP="00ED4932">
            <w:pPr>
              <w:jc w:val="both"/>
              <w:rPr>
                <w:rFonts w:ascii="Arial" w:hAnsi="Arial" w:cs="Arial"/>
                <w:bCs/>
                <w:sz w:val="16"/>
                <w:szCs w:val="16"/>
                <w:lang w:val="es-ES"/>
              </w:rPr>
            </w:pPr>
            <w:r w:rsidRPr="00384BD7">
              <w:rPr>
                <w:rFonts w:ascii="Arial" w:hAnsi="Arial" w:cs="Arial"/>
                <w:bCs/>
                <w:sz w:val="16"/>
                <w:szCs w:val="16"/>
                <w:lang w:val="es-ES"/>
              </w:rPr>
              <w:t>¿Es empresa vinculada?</w:t>
            </w:r>
            <w:r w:rsidRPr="00384BD7">
              <w:rPr>
                <w:rFonts w:ascii="Arial" w:hAnsi="Arial" w:cs="Arial"/>
                <w:bCs/>
                <w:sz w:val="16"/>
                <w:szCs w:val="16"/>
                <w:lang w:val="es-ES"/>
              </w:rPr>
              <w:br/>
              <w:t>(SI/NO)</w:t>
            </w:r>
          </w:p>
        </w:tc>
      </w:tr>
      <w:tr w:rsidR="00384BD7" w:rsidRPr="00384BD7" w14:paraId="09BE0273" w14:textId="77777777" w:rsidTr="009F417E">
        <w:trPr>
          <w:trHeight w:val="288"/>
        </w:trPr>
        <w:tc>
          <w:tcPr>
            <w:tcW w:w="550" w:type="pct"/>
            <w:tcBorders>
              <w:top w:val="single" w:sz="4" w:space="0" w:color="auto"/>
              <w:left w:val="single" w:sz="4" w:space="0" w:color="auto"/>
              <w:bottom w:val="single" w:sz="4" w:space="0" w:color="auto"/>
              <w:right w:val="single" w:sz="4" w:space="0" w:color="auto"/>
            </w:tcBorders>
          </w:tcPr>
          <w:p w14:paraId="3872C5A6" w14:textId="77777777" w:rsidR="00384BD7" w:rsidRPr="00384BD7" w:rsidRDefault="00384BD7" w:rsidP="00ED4932">
            <w:pPr>
              <w:jc w:val="both"/>
              <w:rPr>
                <w:rFonts w:ascii="Arial" w:hAnsi="Arial" w:cs="Arial"/>
                <w:lang w:val="es-ES"/>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261552F0"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981" w:type="pct"/>
            <w:tcBorders>
              <w:top w:val="nil"/>
              <w:left w:val="nil"/>
              <w:bottom w:val="single" w:sz="4" w:space="0" w:color="auto"/>
              <w:right w:val="single" w:sz="4" w:space="0" w:color="auto"/>
            </w:tcBorders>
            <w:shd w:val="clear" w:color="auto" w:fill="auto"/>
            <w:noWrap/>
            <w:vAlign w:val="center"/>
            <w:hideMark/>
          </w:tcPr>
          <w:p w14:paraId="1B1B8EAA"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647" w:type="pct"/>
            <w:tcBorders>
              <w:top w:val="nil"/>
              <w:left w:val="nil"/>
              <w:bottom w:val="single" w:sz="4" w:space="0" w:color="auto"/>
              <w:right w:val="single" w:sz="4" w:space="0" w:color="auto"/>
            </w:tcBorders>
            <w:shd w:val="clear" w:color="auto" w:fill="auto"/>
            <w:noWrap/>
            <w:vAlign w:val="center"/>
            <w:hideMark/>
          </w:tcPr>
          <w:p w14:paraId="0B3CE28F"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617" w:type="pct"/>
            <w:tcBorders>
              <w:top w:val="nil"/>
              <w:left w:val="nil"/>
              <w:bottom w:val="single" w:sz="4" w:space="0" w:color="auto"/>
              <w:right w:val="single" w:sz="4" w:space="0" w:color="auto"/>
            </w:tcBorders>
            <w:shd w:val="clear" w:color="auto" w:fill="auto"/>
            <w:noWrap/>
            <w:vAlign w:val="center"/>
            <w:hideMark/>
          </w:tcPr>
          <w:p w14:paraId="39CC3069"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553" w:type="pct"/>
            <w:tcBorders>
              <w:top w:val="nil"/>
              <w:left w:val="nil"/>
              <w:bottom w:val="single" w:sz="4" w:space="0" w:color="auto"/>
              <w:right w:val="single" w:sz="4" w:space="0" w:color="auto"/>
            </w:tcBorders>
            <w:shd w:val="clear" w:color="auto" w:fill="auto"/>
            <w:vAlign w:val="center"/>
            <w:hideMark/>
          </w:tcPr>
          <w:p w14:paraId="696A0947"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552" w:type="pct"/>
            <w:tcBorders>
              <w:top w:val="nil"/>
              <w:left w:val="nil"/>
              <w:bottom w:val="single" w:sz="4" w:space="0" w:color="auto"/>
              <w:right w:val="single" w:sz="4" w:space="0" w:color="auto"/>
            </w:tcBorders>
            <w:shd w:val="clear" w:color="auto" w:fill="auto"/>
            <w:noWrap/>
            <w:vAlign w:val="center"/>
            <w:hideMark/>
          </w:tcPr>
          <w:p w14:paraId="23F2E088"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550" w:type="pct"/>
            <w:tcBorders>
              <w:top w:val="nil"/>
              <w:left w:val="nil"/>
              <w:bottom w:val="single" w:sz="4" w:space="0" w:color="auto"/>
              <w:right w:val="single" w:sz="4" w:space="0" w:color="auto"/>
            </w:tcBorders>
            <w:shd w:val="clear" w:color="auto" w:fill="auto"/>
            <w:noWrap/>
            <w:vAlign w:val="center"/>
            <w:hideMark/>
          </w:tcPr>
          <w:p w14:paraId="379C7EEC"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r>
      <w:tr w:rsidR="00384BD7" w:rsidRPr="00384BD7" w14:paraId="19651273" w14:textId="77777777" w:rsidTr="009F417E">
        <w:trPr>
          <w:trHeight w:val="288"/>
        </w:trPr>
        <w:tc>
          <w:tcPr>
            <w:tcW w:w="550" w:type="pct"/>
            <w:tcBorders>
              <w:top w:val="single" w:sz="4" w:space="0" w:color="auto"/>
              <w:left w:val="single" w:sz="4" w:space="0" w:color="auto"/>
              <w:bottom w:val="single" w:sz="4" w:space="0" w:color="auto"/>
              <w:right w:val="single" w:sz="4" w:space="0" w:color="auto"/>
            </w:tcBorders>
          </w:tcPr>
          <w:p w14:paraId="597099AB" w14:textId="77777777" w:rsidR="00384BD7" w:rsidRPr="00384BD7" w:rsidRDefault="00384BD7" w:rsidP="00ED4932">
            <w:pPr>
              <w:jc w:val="both"/>
              <w:rPr>
                <w:rFonts w:ascii="Arial" w:hAnsi="Arial" w:cs="Arial"/>
                <w:lang w:val="es-ES"/>
              </w:rPr>
            </w:pPr>
          </w:p>
        </w:tc>
        <w:tc>
          <w:tcPr>
            <w:tcW w:w="550" w:type="pct"/>
            <w:tcBorders>
              <w:top w:val="nil"/>
              <w:left w:val="single" w:sz="4" w:space="0" w:color="auto"/>
              <w:bottom w:val="single" w:sz="4" w:space="0" w:color="auto"/>
              <w:right w:val="single" w:sz="4" w:space="0" w:color="auto"/>
            </w:tcBorders>
            <w:shd w:val="clear" w:color="auto" w:fill="auto"/>
            <w:noWrap/>
            <w:vAlign w:val="center"/>
            <w:hideMark/>
          </w:tcPr>
          <w:p w14:paraId="4FC40F2F"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981" w:type="pct"/>
            <w:tcBorders>
              <w:top w:val="nil"/>
              <w:left w:val="nil"/>
              <w:bottom w:val="single" w:sz="4" w:space="0" w:color="auto"/>
              <w:right w:val="single" w:sz="4" w:space="0" w:color="auto"/>
            </w:tcBorders>
            <w:shd w:val="clear" w:color="auto" w:fill="auto"/>
            <w:noWrap/>
            <w:vAlign w:val="center"/>
            <w:hideMark/>
          </w:tcPr>
          <w:p w14:paraId="2F8764A7"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647" w:type="pct"/>
            <w:tcBorders>
              <w:top w:val="nil"/>
              <w:left w:val="nil"/>
              <w:bottom w:val="single" w:sz="4" w:space="0" w:color="auto"/>
              <w:right w:val="single" w:sz="4" w:space="0" w:color="auto"/>
            </w:tcBorders>
            <w:shd w:val="clear" w:color="auto" w:fill="auto"/>
            <w:noWrap/>
            <w:vAlign w:val="center"/>
            <w:hideMark/>
          </w:tcPr>
          <w:p w14:paraId="782D27B1"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617" w:type="pct"/>
            <w:tcBorders>
              <w:top w:val="nil"/>
              <w:left w:val="nil"/>
              <w:bottom w:val="single" w:sz="4" w:space="0" w:color="auto"/>
              <w:right w:val="single" w:sz="4" w:space="0" w:color="auto"/>
            </w:tcBorders>
            <w:shd w:val="clear" w:color="auto" w:fill="auto"/>
            <w:noWrap/>
            <w:vAlign w:val="center"/>
            <w:hideMark/>
          </w:tcPr>
          <w:p w14:paraId="7758A703"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553" w:type="pct"/>
            <w:tcBorders>
              <w:top w:val="nil"/>
              <w:left w:val="nil"/>
              <w:bottom w:val="single" w:sz="4" w:space="0" w:color="auto"/>
              <w:right w:val="single" w:sz="4" w:space="0" w:color="auto"/>
            </w:tcBorders>
            <w:shd w:val="clear" w:color="auto" w:fill="auto"/>
            <w:vAlign w:val="center"/>
            <w:hideMark/>
          </w:tcPr>
          <w:p w14:paraId="1F0C05B8"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552" w:type="pct"/>
            <w:tcBorders>
              <w:top w:val="nil"/>
              <w:left w:val="nil"/>
              <w:bottom w:val="single" w:sz="4" w:space="0" w:color="auto"/>
              <w:right w:val="single" w:sz="4" w:space="0" w:color="auto"/>
            </w:tcBorders>
            <w:shd w:val="clear" w:color="auto" w:fill="auto"/>
            <w:noWrap/>
            <w:vAlign w:val="center"/>
            <w:hideMark/>
          </w:tcPr>
          <w:p w14:paraId="2B441F6A"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550" w:type="pct"/>
            <w:tcBorders>
              <w:top w:val="nil"/>
              <w:left w:val="nil"/>
              <w:bottom w:val="single" w:sz="4" w:space="0" w:color="auto"/>
              <w:right w:val="single" w:sz="4" w:space="0" w:color="auto"/>
            </w:tcBorders>
            <w:shd w:val="clear" w:color="auto" w:fill="auto"/>
            <w:noWrap/>
            <w:vAlign w:val="center"/>
            <w:hideMark/>
          </w:tcPr>
          <w:p w14:paraId="6F75E87E"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r>
      <w:tr w:rsidR="00384BD7" w:rsidRPr="00384BD7" w14:paraId="1E135024" w14:textId="77777777" w:rsidTr="009F417E">
        <w:trPr>
          <w:trHeight w:val="288"/>
        </w:trPr>
        <w:tc>
          <w:tcPr>
            <w:tcW w:w="3898" w:type="pct"/>
            <w:gridSpan w:val="6"/>
            <w:tcBorders>
              <w:top w:val="single" w:sz="4" w:space="0" w:color="auto"/>
              <w:left w:val="single" w:sz="4" w:space="0" w:color="auto"/>
              <w:bottom w:val="single" w:sz="4" w:space="0" w:color="auto"/>
              <w:right w:val="single" w:sz="4" w:space="0" w:color="auto"/>
            </w:tcBorders>
          </w:tcPr>
          <w:p w14:paraId="5581962D" w14:textId="77777777" w:rsidR="00384BD7" w:rsidRPr="00384BD7" w:rsidRDefault="00384BD7" w:rsidP="00ED4932">
            <w:pPr>
              <w:jc w:val="both"/>
              <w:rPr>
                <w:rFonts w:ascii="Arial" w:hAnsi="Arial" w:cs="Arial"/>
                <w:bCs/>
                <w:lang w:val="es-ES"/>
              </w:rPr>
            </w:pPr>
            <w:r w:rsidRPr="00384BD7">
              <w:rPr>
                <w:rFonts w:ascii="Arial" w:hAnsi="Arial" w:cs="Arial"/>
                <w:bCs/>
                <w:lang w:val="es-ES"/>
              </w:rPr>
              <w:t>Total</w:t>
            </w:r>
          </w:p>
        </w:tc>
        <w:tc>
          <w:tcPr>
            <w:tcW w:w="552" w:type="pct"/>
            <w:tcBorders>
              <w:top w:val="nil"/>
              <w:left w:val="nil"/>
              <w:bottom w:val="single" w:sz="4" w:space="0" w:color="auto"/>
              <w:right w:val="single" w:sz="4" w:space="0" w:color="auto"/>
            </w:tcBorders>
            <w:shd w:val="clear" w:color="auto" w:fill="auto"/>
            <w:noWrap/>
            <w:vAlign w:val="bottom"/>
            <w:hideMark/>
          </w:tcPr>
          <w:p w14:paraId="676B125D"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c>
          <w:tcPr>
            <w:tcW w:w="550" w:type="pct"/>
            <w:tcBorders>
              <w:top w:val="nil"/>
              <w:left w:val="nil"/>
              <w:bottom w:val="single" w:sz="4" w:space="0" w:color="auto"/>
              <w:right w:val="single" w:sz="4" w:space="0" w:color="auto"/>
            </w:tcBorders>
            <w:shd w:val="clear" w:color="auto" w:fill="auto"/>
            <w:noWrap/>
            <w:vAlign w:val="bottom"/>
            <w:hideMark/>
          </w:tcPr>
          <w:p w14:paraId="11AC67B5" w14:textId="77777777" w:rsidR="00384BD7" w:rsidRPr="00384BD7" w:rsidRDefault="00384BD7" w:rsidP="00ED4932">
            <w:pPr>
              <w:jc w:val="both"/>
              <w:rPr>
                <w:rFonts w:ascii="Arial" w:hAnsi="Arial" w:cs="Arial"/>
                <w:lang w:val="es-ES"/>
              </w:rPr>
            </w:pPr>
            <w:r w:rsidRPr="00384BD7">
              <w:rPr>
                <w:rFonts w:ascii="Arial" w:hAnsi="Arial" w:cs="Arial"/>
                <w:lang w:val="es-ES"/>
              </w:rPr>
              <w:t> </w:t>
            </w:r>
          </w:p>
        </w:tc>
      </w:tr>
    </w:tbl>
    <w:p w14:paraId="65F63032" w14:textId="77777777" w:rsidR="00384BD7" w:rsidRPr="00384BD7" w:rsidRDefault="00384BD7" w:rsidP="00ED4932">
      <w:pPr>
        <w:jc w:val="both"/>
        <w:rPr>
          <w:rFonts w:ascii="Arial" w:hAnsi="Arial" w:cs="Arial"/>
          <w:lang w:val="es-ES"/>
        </w:rPr>
      </w:pPr>
    </w:p>
    <w:p w14:paraId="091CEB0F" w14:textId="586880D1" w:rsidR="00384BD7" w:rsidRPr="00384BD7" w:rsidRDefault="00384BD7" w:rsidP="00ED4932">
      <w:pPr>
        <w:jc w:val="both"/>
        <w:rPr>
          <w:rFonts w:ascii="Arial" w:hAnsi="Arial" w:cs="Arial"/>
          <w:lang w:val="es-ES"/>
        </w:rPr>
      </w:pPr>
      <w:r w:rsidRPr="00384BD7">
        <w:rPr>
          <w:rFonts w:ascii="Arial" w:hAnsi="Arial" w:cs="Arial"/>
          <w:b/>
          <w:lang w:val="es-ES"/>
        </w:rPr>
        <w:t>TERCERO</w:t>
      </w:r>
      <w:r w:rsidRPr="00384BD7">
        <w:rPr>
          <w:rFonts w:ascii="Arial" w:hAnsi="Arial" w:cs="Arial"/>
          <w:lang w:val="es-ES"/>
        </w:rPr>
        <w:t>. Que, de acuerdo al artículo 29.3.b) de la Ley 38/2003, de 17 de noviembre, General de Subvenciones, para los casos en los que la actividad supera del 20% del importe de la subvención y dicho importe es superior a 60.000,00 €, el contrato se ha celebrado por escrito y se ha obtenido autorización previa de la Secretaría de Estado de Medio Ambiente del Ministerio para la Transición Ecológica y el Reto Demográfico. Se adjunta a la presente declaración copia de los contratos y las autorizaciones correspondientes.</w:t>
      </w:r>
    </w:p>
    <w:p w14:paraId="7F4A70EB" w14:textId="746392DA" w:rsidR="00384BD7" w:rsidRPr="00384BD7" w:rsidRDefault="00384BD7" w:rsidP="00ED4932">
      <w:pPr>
        <w:jc w:val="both"/>
        <w:rPr>
          <w:rFonts w:ascii="Arial" w:hAnsi="Arial" w:cs="Arial"/>
          <w:lang w:val="es-ES"/>
        </w:rPr>
      </w:pPr>
      <w:r w:rsidRPr="00384BD7">
        <w:rPr>
          <w:rFonts w:ascii="Arial" w:hAnsi="Arial" w:cs="Arial"/>
          <w:b/>
          <w:lang w:val="es-ES"/>
        </w:rPr>
        <w:t xml:space="preserve">CUARTO. </w:t>
      </w:r>
      <w:r w:rsidRPr="00384BD7">
        <w:rPr>
          <w:rFonts w:ascii="Arial" w:hAnsi="Arial" w:cs="Arial"/>
          <w:lang w:val="es-ES"/>
        </w:rPr>
        <w:t>Que, en cumplimiento a lo establecido en el artículo 29.4 de la Ley 38/2003 de 17 de noviembre, General de Subvenciones, no ha habido fraccionamiento de los contratos con el objeto de disminuir la cuantía del mismo y eludir el cumplimiento de los requisitos exigidos.</w:t>
      </w:r>
    </w:p>
    <w:p w14:paraId="1AE4394A" w14:textId="411C6BB9" w:rsidR="00384BD7" w:rsidRPr="00384BD7" w:rsidRDefault="00384BD7" w:rsidP="00ED4932">
      <w:pPr>
        <w:jc w:val="both"/>
        <w:rPr>
          <w:rFonts w:ascii="Arial" w:hAnsi="Arial" w:cs="Arial"/>
          <w:lang w:val="es-ES"/>
        </w:rPr>
      </w:pPr>
      <w:r w:rsidRPr="00384BD7">
        <w:rPr>
          <w:rFonts w:ascii="Arial" w:hAnsi="Arial" w:cs="Arial"/>
          <w:b/>
          <w:lang w:val="es-ES"/>
        </w:rPr>
        <w:t>QUINTO.</w:t>
      </w:r>
      <w:r w:rsidRPr="00384BD7">
        <w:rPr>
          <w:rFonts w:ascii="Arial" w:hAnsi="Arial" w:cs="Arial"/>
          <w:lang w:val="es-ES"/>
        </w:rPr>
        <w:t xml:space="preserve"> Que, en cumplimiento con lo establecido en el artículo 29.7 de la Ley 38/2003 de 17 de noviembre, General de Subvenciones, la ejecución total o parcial de las actividades subvencionadas no ha sido realizada con: </w:t>
      </w:r>
    </w:p>
    <w:p w14:paraId="407684FA" w14:textId="26A6DC2D" w:rsidR="00384BD7" w:rsidRPr="001F1001" w:rsidRDefault="00384BD7" w:rsidP="001F1001">
      <w:pPr>
        <w:pStyle w:val="Prrafodelista"/>
        <w:numPr>
          <w:ilvl w:val="0"/>
          <w:numId w:val="13"/>
        </w:numPr>
        <w:jc w:val="both"/>
        <w:rPr>
          <w:rFonts w:ascii="Arial" w:hAnsi="Arial" w:cs="Arial"/>
          <w:lang w:val="es-ES"/>
        </w:rPr>
      </w:pPr>
      <w:r w:rsidRPr="001F1001">
        <w:rPr>
          <w:rFonts w:ascii="Arial" w:hAnsi="Arial" w:cs="Arial"/>
          <w:lang w:val="es-ES"/>
        </w:rPr>
        <w:t xml:space="preserve">Personas o entidades incursas en alguna de las prohibiciones del artículo 13 de esta ley. </w:t>
      </w:r>
    </w:p>
    <w:p w14:paraId="1DD85466" w14:textId="76A2C85A" w:rsidR="00384BD7" w:rsidRPr="001F1001" w:rsidRDefault="00384BD7" w:rsidP="001F1001">
      <w:pPr>
        <w:pStyle w:val="Prrafodelista"/>
        <w:numPr>
          <w:ilvl w:val="0"/>
          <w:numId w:val="13"/>
        </w:numPr>
        <w:jc w:val="both"/>
        <w:rPr>
          <w:rFonts w:ascii="Arial" w:hAnsi="Arial" w:cs="Arial"/>
          <w:lang w:val="es-ES"/>
        </w:rPr>
      </w:pPr>
      <w:r w:rsidRPr="001F1001">
        <w:rPr>
          <w:rFonts w:ascii="Arial" w:hAnsi="Arial" w:cs="Arial"/>
          <w:lang w:val="es-ES"/>
        </w:rPr>
        <w:t xml:space="preserve">Personas o entidades que hayan percibido otras subvenciones para la realización de la actividad objeto de contratación. </w:t>
      </w:r>
    </w:p>
    <w:p w14:paraId="0F2A7DE9" w14:textId="6A575EE6" w:rsidR="00384BD7" w:rsidRPr="001F1001" w:rsidRDefault="00384BD7" w:rsidP="001F1001">
      <w:pPr>
        <w:pStyle w:val="Prrafodelista"/>
        <w:numPr>
          <w:ilvl w:val="0"/>
          <w:numId w:val="13"/>
        </w:numPr>
        <w:jc w:val="both"/>
        <w:rPr>
          <w:rFonts w:ascii="Arial" w:hAnsi="Arial" w:cs="Arial"/>
          <w:lang w:val="es-ES"/>
        </w:rPr>
      </w:pPr>
      <w:r w:rsidRPr="001F1001">
        <w:rPr>
          <w:rFonts w:ascii="Arial" w:hAnsi="Arial" w:cs="Arial"/>
          <w:lang w:val="es-ES"/>
        </w:rPr>
        <w:t xml:space="preserve">Intermediarios o asesores en los que los pagos se definan como un porcentaje de coste total de la operación, a menos que dicho pago esté justificado con referencia al valor de mercado del trabajo realizado o los servicios prestados. </w:t>
      </w:r>
    </w:p>
    <w:p w14:paraId="6C2D179A" w14:textId="5770F7C7" w:rsidR="00384BD7" w:rsidRPr="001F1001" w:rsidRDefault="00384BD7" w:rsidP="001F1001">
      <w:pPr>
        <w:pStyle w:val="Prrafodelista"/>
        <w:numPr>
          <w:ilvl w:val="0"/>
          <w:numId w:val="13"/>
        </w:numPr>
        <w:jc w:val="both"/>
        <w:rPr>
          <w:rFonts w:ascii="Arial" w:hAnsi="Arial" w:cs="Arial"/>
          <w:lang w:val="es-ES"/>
        </w:rPr>
      </w:pPr>
      <w:r w:rsidRPr="001F1001">
        <w:rPr>
          <w:rFonts w:ascii="Arial" w:hAnsi="Arial" w:cs="Arial"/>
          <w:lang w:val="es-ES"/>
        </w:rPr>
        <w:t xml:space="preserve">Personas o entidades vinculadas con el beneficiario, salvo que concurran las siguientes circunstancias: </w:t>
      </w:r>
    </w:p>
    <w:p w14:paraId="18EF657C" w14:textId="77777777" w:rsidR="00384BD7" w:rsidRPr="00384BD7" w:rsidRDefault="00384BD7" w:rsidP="001F1001">
      <w:pPr>
        <w:ind w:firstLine="720"/>
        <w:jc w:val="both"/>
        <w:rPr>
          <w:rFonts w:ascii="Arial" w:hAnsi="Arial" w:cs="Arial"/>
          <w:lang w:val="es-ES"/>
        </w:rPr>
      </w:pPr>
      <w:r w:rsidRPr="00384BD7">
        <w:rPr>
          <w:rFonts w:ascii="Arial" w:hAnsi="Arial" w:cs="Arial"/>
          <w:lang w:val="es-ES"/>
        </w:rPr>
        <w:t xml:space="preserve">1.ª Que se obtenga la previa autorización expresa del órgano concedente. </w:t>
      </w:r>
    </w:p>
    <w:p w14:paraId="3315074F" w14:textId="77777777" w:rsidR="00384BD7" w:rsidRPr="00384BD7" w:rsidRDefault="00384BD7" w:rsidP="001F1001">
      <w:pPr>
        <w:ind w:left="720"/>
        <w:jc w:val="both"/>
        <w:rPr>
          <w:rFonts w:ascii="Arial" w:hAnsi="Arial" w:cs="Arial"/>
          <w:lang w:val="es-ES"/>
        </w:rPr>
      </w:pPr>
      <w:r w:rsidRPr="00384BD7">
        <w:rPr>
          <w:rFonts w:ascii="Arial" w:hAnsi="Arial" w:cs="Arial"/>
          <w:lang w:val="es-ES"/>
        </w:rPr>
        <w:t xml:space="preserve">2.ª Que el importe subvencionable no exceda del coste incurrido por la entidad vinculada. La acreditación del coste se realizará en la justificación en los mismos términos establecidos para la acreditación de los gastos del beneficiario. </w:t>
      </w:r>
    </w:p>
    <w:p w14:paraId="48C6438E" w14:textId="048952C3" w:rsidR="00384BD7" w:rsidRPr="001F1001" w:rsidRDefault="00384BD7" w:rsidP="001F1001">
      <w:pPr>
        <w:pStyle w:val="Prrafodelista"/>
        <w:numPr>
          <w:ilvl w:val="0"/>
          <w:numId w:val="13"/>
        </w:numPr>
        <w:jc w:val="both"/>
        <w:rPr>
          <w:rFonts w:ascii="Arial" w:hAnsi="Arial" w:cs="Arial"/>
          <w:lang w:val="es-ES"/>
        </w:rPr>
      </w:pPr>
      <w:r w:rsidRPr="001F1001">
        <w:rPr>
          <w:rFonts w:ascii="Arial" w:hAnsi="Arial" w:cs="Arial"/>
          <w:lang w:val="es-ES"/>
        </w:rPr>
        <w:lastRenderedPageBreak/>
        <w:t>Personas o entidades solicitantes de ayuda o subvención en la misma convocatoria y programa, que no hayan obtenido subvención por no reunir los requisitos o no alcanzar la valoración suficiente.</w:t>
      </w:r>
    </w:p>
    <w:p w14:paraId="791A80F7" w14:textId="77777777" w:rsidR="00384BD7" w:rsidRPr="00384BD7" w:rsidRDefault="00384BD7" w:rsidP="00ED4932">
      <w:pPr>
        <w:jc w:val="both"/>
        <w:rPr>
          <w:rFonts w:ascii="Arial" w:hAnsi="Arial" w:cs="Arial"/>
          <w:lang w:val="es-ES"/>
        </w:rPr>
      </w:pPr>
    </w:p>
    <w:p w14:paraId="08D27088" w14:textId="77777777" w:rsidR="00384BD7" w:rsidRPr="00384BD7" w:rsidRDefault="00384BD7" w:rsidP="00ED4932">
      <w:pPr>
        <w:jc w:val="both"/>
        <w:rPr>
          <w:rFonts w:ascii="Arial" w:hAnsi="Arial" w:cs="Arial"/>
          <w:lang w:val="es-ES"/>
        </w:rPr>
      </w:pPr>
      <w:r w:rsidRPr="00384BD7">
        <w:rPr>
          <w:rFonts w:ascii="Arial" w:hAnsi="Arial" w:cs="Arial"/>
          <w:lang w:val="es-ES"/>
        </w:rPr>
        <w:t>Y para que así conste, se firma la presente a fecha de firma electrónica.</w:t>
      </w:r>
    </w:p>
    <w:p w14:paraId="28F68D64" w14:textId="58607A37" w:rsidR="00A34C81" w:rsidRPr="00A34C81" w:rsidRDefault="00A34C81" w:rsidP="00ED4932">
      <w:pPr>
        <w:jc w:val="both"/>
        <w:rPr>
          <w:rFonts w:ascii="Arial" w:hAnsi="Arial" w:cs="Arial"/>
          <w:lang w:val="es-ES"/>
        </w:rPr>
      </w:pPr>
    </w:p>
    <w:p w14:paraId="0546249F" w14:textId="118FF191" w:rsidR="00304E91" w:rsidRDefault="00304E91" w:rsidP="00ED4932">
      <w:pPr>
        <w:jc w:val="both"/>
        <w:rPr>
          <w:rFonts w:ascii="Arial" w:hAnsi="Arial" w:cs="Arial"/>
          <w:lang w:val="es-ES"/>
        </w:rPr>
      </w:pPr>
    </w:p>
    <w:sectPr w:rsidR="00304E91"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9BC62" w14:textId="77777777" w:rsidR="00063479" w:rsidRDefault="00063479" w:rsidP="00063479">
      <w:pPr>
        <w:spacing w:after="0" w:line="240" w:lineRule="auto"/>
      </w:pPr>
      <w:r>
        <w:separator/>
      </w:r>
    </w:p>
  </w:endnote>
  <w:endnote w:type="continuationSeparator" w:id="0">
    <w:p w14:paraId="3A1604AC" w14:textId="77777777" w:rsidR="00063479" w:rsidRDefault="00063479" w:rsidP="00063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2AF4E" w14:textId="77777777" w:rsidR="00063479" w:rsidRDefault="00063479" w:rsidP="00063479">
      <w:pPr>
        <w:spacing w:after="0" w:line="240" w:lineRule="auto"/>
      </w:pPr>
      <w:r>
        <w:separator/>
      </w:r>
    </w:p>
  </w:footnote>
  <w:footnote w:type="continuationSeparator" w:id="0">
    <w:p w14:paraId="6C7232E5" w14:textId="77777777" w:rsidR="00063479" w:rsidRDefault="00063479" w:rsidP="00063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8222" w14:textId="2F823912" w:rsidR="00A34C81" w:rsidRDefault="001F1001">
    <w:pPr>
      <w:pStyle w:val="Encabezado"/>
    </w:pPr>
    <w:r>
      <w:rPr>
        <w:noProof/>
        <w:lang w:val="es-ES" w:eastAsia="es-ES"/>
      </w:rPr>
      <w:drawing>
        <wp:inline distT="0" distB="0" distL="0" distR="0" wp14:anchorId="31D43B4F" wp14:editId="10A79114">
          <wp:extent cx="5486400" cy="748665"/>
          <wp:effectExtent l="0" t="0" r="0" b="0"/>
          <wp:docPr id="356347062" name="Imagen 1" descr="Imagen que contiene Text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356347062" name="Imagen 1" descr="Imagen que contiene Texto&#10;&#10;El contenido generado por IA puede ser incorrecto."/>
                  <pic:cNvPicPr/>
                </pic:nvPicPr>
                <pic:blipFill>
                  <a:blip r:embed="rId1"/>
                  <a:stretch>
                    <a:fillRect/>
                  </a:stretch>
                </pic:blipFill>
                <pic:spPr>
                  <a:xfrm>
                    <a:off x="0" y="0"/>
                    <a:ext cx="5486400" cy="748665"/>
                  </a:xfrm>
                  <a:prstGeom prst="rect">
                    <a:avLst/>
                  </a:prstGeom>
                </pic:spPr>
              </pic:pic>
            </a:graphicData>
          </a:graphic>
        </wp:inline>
      </w:drawing>
    </w:r>
  </w:p>
  <w:p w14:paraId="42E6F3A6" w14:textId="77777777" w:rsidR="00A34C81" w:rsidRDefault="00A34C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35BA549A"/>
    <w:multiLevelType w:val="hybridMultilevel"/>
    <w:tmpl w:val="D0D29BF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2B6705"/>
    <w:multiLevelType w:val="hybridMultilevel"/>
    <w:tmpl w:val="BB4A96AC"/>
    <w:lvl w:ilvl="0" w:tplc="54E08AEA">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0DF7E2D"/>
    <w:multiLevelType w:val="hybridMultilevel"/>
    <w:tmpl w:val="DE00643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5B74F24"/>
    <w:multiLevelType w:val="hybridMultilevel"/>
    <w:tmpl w:val="E1FCFCD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E7071B1"/>
    <w:multiLevelType w:val="hybridMultilevel"/>
    <w:tmpl w:val="F814A6E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13"/>
  </w:num>
  <w:num w:numId="12">
    <w:abstractNumId w:val="12"/>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63479"/>
    <w:rsid w:val="0015074B"/>
    <w:rsid w:val="00171F5A"/>
    <w:rsid w:val="001D2849"/>
    <w:rsid w:val="001F1001"/>
    <w:rsid w:val="00255922"/>
    <w:rsid w:val="00270838"/>
    <w:rsid w:val="0029639D"/>
    <w:rsid w:val="00297382"/>
    <w:rsid w:val="002D664B"/>
    <w:rsid w:val="00304E91"/>
    <w:rsid w:val="00326F90"/>
    <w:rsid w:val="00335DDA"/>
    <w:rsid w:val="00384BD7"/>
    <w:rsid w:val="004007AB"/>
    <w:rsid w:val="004C20F4"/>
    <w:rsid w:val="00587AC6"/>
    <w:rsid w:val="00707427"/>
    <w:rsid w:val="00730650"/>
    <w:rsid w:val="007E6567"/>
    <w:rsid w:val="007E7B66"/>
    <w:rsid w:val="008D235A"/>
    <w:rsid w:val="00A34C81"/>
    <w:rsid w:val="00AA1D8D"/>
    <w:rsid w:val="00B47730"/>
    <w:rsid w:val="00B47C8C"/>
    <w:rsid w:val="00BB662C"/>
    <w:rsid w:val="00CB0664"/>
    <w:rsid w:val="00D6156C"/>
    <w:rsid w:val="00E87392"/>
    <w:rsid w:val="00ED4932"/>
    <w:rsid w:val="00FA7A9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BA8CF"/>
  <w14:defaultImageDpi w14:val="300"/>
  <w15:docId w15:val="{E264A3C6-FAF4-4A47-AE05-BAFE8D9D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extonotapie">
    <w:name w:val="footnote text"/>
    <w:basedOn w:val="Normal"/>
    <w:link w:val="TextonotapieCar"/>
    <w:uiPriority w:val="99"/>
    <w:semiHidden/>
    <w:unhideWhenUsed/>
    <w:rsid w:val="0006347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479"/>
    <w:rPr>
      <w:sz w:val="20"/>
      <w:szCs w:val="20"/>
    </w:rPr>
  </w:style>
  <w:style w:type="character" w:styleId="Refdenotaalpie">
    <w:name w:val="footnote reference"/>
    <w:basedOn w:val="Fuentedeprrafopredeter"/>
    <w:uiPriority w:val="99"/>
    <w:semiHidden/>
    <w:unhideWhenUsed/>
    <w:rsid w:val="000634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4D24E9CAAC44EF86E3692DD10ED024"/>
        <w:category>
          <w:name w:val="General"/>
          <w:gallery w:val="placeholder"/>
        </w:category>
        <w:types>
          <w:type w:val="bbPlcHdr"/>
        </w:types>
        <w:behaviors>
          <w:behavior w:val="content"/>
        </w:behaviors>
        <w:guid w:val="{FC8B3973-6ED0-49AB-B930-23F9025FA6BC}"/>
      </w:docPartPr>
      <w:docPartBody>
        <w:p w:rsidR="00826979" w:rsidRDefault="00800A68" w:rsidP="00800A68">
          <w:pPr>
            <w:pStyle w:val="8F4D24E9CAAC44EF86E3692DD10ED024"/>
          </w:pPr>
          <w:r w:rsidRPr="000557A1">
            <w:rPr>
              <w:rStyle w:val="Textodelmarcadordeposicin"/>
            </w:rPr>
            <w:t>Haga clic o pulse aquí para escribir texto.</w:t>
          </w:r>
        </w:p>
      </w:docPartBody>
    </w:docPart>
    <w:docPart>
      <w:docPartPr>
        <w:name w:val="5E820700DDAA44E9BDFF7E5F533DF2B9"/>
        <w:category>
          <w:name w:val="General"/>
          <w:gallery w:val="placeholder"/>
        </w:category>
        <w:types>
          <w:type w:val="bbPlcHdr"/>
        </w:types>
        <w:behaviors>
          <w:behavior w:val="content"/>
        </w:behaviors>
        <w:guid w:val="{870F6876-7918-484B-86E7-D898BC2950AD}"/>
      </w:docPartPr>
      <w:docPartBody>
        <w:p w:rsidR="00826979" w:rsidRDefault="00800A68" w:rsidP="00800A68">
          <w:pPr>
            <w:pStyle w:val="5E820700DDAA44E9BDFF7E5F533DF2B9"/>
          </w:pPr>
          <w:r w:rsidRPr="000557A1">
            <w:rPr>
              <w:rStyle w:val="Textodelmarcadordeposicin"/>
            </w:rPr>
            <w:t>Haga clic o pulse aquí para escribir texto.</w:t>
          </w:r>
        </w:p>
      </w:docPartBody>
    </w:docPart>
    <w:docPart>
      <w:docPartPr>
        <w:name w:val="610240267D3846D78035EC9E60BD4759"/>
        <w:category>
          <w:name w:val="General"/>
          <w:gallery w:val="placeholder"/>
        </w:category>
        <w:types>
          <w:type w:val="bbPlcHdr"/>
        </w:types>
        <w:behaviors>
          <w:behavior w:val="content"/>
        </w:behaviors>
        <w:guid w:val="{57512908-B4CC-4ED8-8DC7-9D3FFDE03612}"/>
      </w:docPartPr>
      <w:docPartBody>
        <w:p w:rsidR="00D502BC" w:rsidRDefault="00DB1FE8" w:rsidP="00DB1FE8">
          <w:pPr>
            <w:pStyle w:val="610240267D3846D78035EC9E60BD4759"/>
          </w:pPr>
          <w:r w:rsidRPr="000557A1">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A68"/>
    <w:rsid w:val="00800A68"/>
    <w:rsid w:val="00826979"/>
    <w:rsid w:val="00D502BC"/>
    <w:rsid w:val="00D86E52"/>
    <w:rsid w:val="00DB1F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B1FE8"/>
    <w:rPr>
      <w:color w:val="808080"/>
    </w:rPr>
  </w:style>
  <w:style w:type="paragraph" w:customStyle="1" w:styleId="B8145E0417F14ED9B7B4765D59C3EC53">
    <w:name w:val="B8145E0417F14ED9B7B4765D59C3EC53"/>
    <w:rsid w:val="00800A68"/>
  </w:style>
  <w:style w:type="paragraph" w:customStyle="1" w:styleId="4BB8CF5A28B6442A9A8EAB0F353A616F">
    <w:name w:val="4BB8CF5A28B6442A9A8EAB0F353A616F"/>
    <w:rsid w:val="00800A68"/>
  </w:style>
  <w:style w:type="paragraph" w:customStyle="1" w:styleId="8F4D24E9CAAC44EF86E3692DD10ED024">
    <w:name w:val="8F4D24E9CAAC44EF86E3692DD10ED024"/>
    <w:rsid w:val="00800A68"/>
  </w:style>
  <w:style w:type="paragraph" w:customStyle="1" w:styleId="C65B621E40F74FCE8314CC463D249CB5">
    <w:name w:val="C65B621E40F74FCE8314CC463D249CB5"/>
    <w:rsid w:val="00800A68"/>
  </w:style>
  <w:style w:type="paragraph" w:customStyle="1" w:styleId="5E820700DDAA44E9BDFF7E5F533DF2B9">
    <w:name w:val="5E820700DDAA44E9BDFF7E5F533DF2B9"/>
    <w:rsid w:val="00800A68"/>
  </w:style>
  <w:style w:type="paragraph" w:customStyle="1" w:styleId="8DB61691FD844F378FCE2BEEE3F3E1BE">
    <w:name w:val="8DB61691FD844F378FCE2BEEE3F3E1BE"/>
    <w:rsid w:val="00826979"/>
  </w:style>
  <w:style w:type="paragraph" w:customStyle="1" w:styleId="A41F4E55C3ED456D808635FCCEC0AC7A">
    <w:name w:val="A41F4E55C3ED456D808635FCCEC0AC7A"/>
    <w:rsid w:val="00826979"/>
  </w:style>
  <w:style w:type="paragraph" w:customStyle="1" w:styleId="160A1AAA976B4D5AB0E0317EDC780E0B">
    <w:name w:val="160A1AAA976B4D5AB0E0317EDC780E0B"/>
    <w:rsid w:val="00826979"/>
  </w:style>
  <w:style w:type="paragraph" w:customStyle="1" w:styleId="EBB667FBDBC642F78B726DCF1E6E42B2">
    <w:name w:val="EBB667FBDBC642F78B726DCF1E6E42B2"/>
    <w:rsid w:val="00826979"/>
  </w:style>
  <w:style w:type="paragraph" w:customStyle="1" w:styleId="3C33789A3D454AA1A573402D3AF2937E">
    <w:name w:val="3C33789A3D454AA1A573402D3AF2937E"/>
    <w:rsid w:val="00826979"/>
  </w:style>
  <w:style w:type="paragraph" w:customStyle="1" w:styleId="C2FDA82B12C34BF79FEB736701CF8EC2">
    <w:name w:val="C2FDA82B12C34BF79FEB736701CF8EC2"/>
    <w:rsid w:val="00826979"/>
  </w:style>
  <w:style w:type="paragraph" w:customStyle="1" w:styleId="F93837A7A8B34943832C67BC4C590F03">
    <w:name w:val="F93837A7A8B34943832C67BC4C590F03"/>
    <w:rsid w:val="00826979"/>
  </w:style>
  <w:style w:type="paragraph" w:customStyle="1" w:styleId="85D6AB469E27465782051F3D29D9DB07">
    <w:name w:val="85D6AB469E27465782051F3D29D9DB07"/>
    <w:rsid w:val="00826979"/>
  </w:style>
  <w:style w:type="paragraph" w:customStyle="1" w:styleId="F50A1F99F0384B418B20DB12C2F6DC3B">
    <w:name w:val="F50A1F99F0384B418B20DB12C2F6DC3B"/>
    <w:rsid w:val="00DB1FE8"/>
  </w:style>
  <w:style w:type="paragraph" w:customStyle="1" w:styleId="610240267D3846D78035EC9E60BD4759">
    <w:name w:val="610240267D3846D78035EC9E60BD4759"/>
    <w:rsid w:val="00DB1F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1F863-B091-4F32-9DCE-D6E47C83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582</Words>
  <Characters>3206</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Ruiz Perez, Guiomar</cp:lastModifiedBy>
  <cp:revision>10</cp:revision>
  <dcterms:created xsi:type="dcterms:W3CDTF">2025-10-29T12:43:00Z</dcterms:created>
  <dcterms:modified xsi:type="dcterms:W3CDTF">2025-11-14T08:03:00Z</dcterms:modified>
  <cp:category/>
</cp:coreProperties>
</file>